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A205E" w14:textId="6A28C21B" w:rsidR="00DA509A" w:rsidRPr="00CA59A5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18"/>
          <w:szCs w:val="18"/>
        </w:rPr>
      </w:pPr>
      <w:r w:rsidRPr="00CA59A5">
        <w:rPr>
          <w:rFonts w:ascii="Cambria" w:hAnsi="Cambria" w:cs="Arial"/>
          <w:sz w:val="18"/>
          <w:szCs w:val="18"/>
        </w:rPr>
        <w:tab/>
      </w:r>
      <w:r w:rsidRPr="00CA59A5">
        <w:rPr>
          <w:rFonts w:ascii="Cambria" w:hAnsi="Cambria" w:cs="Arial"/>
          <w:sz w:val="18"/>
          <w:szCs w:val="18"/>
        </w:rPr>
        <w:tab/>
      </w:r>
      <w:r w:rsidRPr="00CA59A5">
        <w:rPr>
          <w:rFonts w:ascii="Cambria" w:hAnsi="Cambria" w:cs="Arial"/>
          <w:sz w:val="18"/>
          <w:szCs w:val="18"/>
        </w:rPr>
        <w:tab/>
      </w:r>
      <w:r w:rsidRPr="00CA59A5">
        <w:rPr>
          <w:rFonts w:ascii="Cambria" w:hAnsi="Cambria" w:cs="Arial"/>
          <w:sz w:val="18"/>
          <w:szCs w:val="18"/>
        </w:rPr>
        <w:tab/>
      </w:r>
      <w:r w:rsidRPr="00CA59A5">
        <w:rPr>
          <w:rFonts w:ascii="Cambria" w:hAnsi="Cambria" w:cs="Arial"/>
          <w:sz w:val="18"/>
          <w:szCs w:val="18"/>
        </w:rPr>
        <w:tab/>
      </w:r>
      <w:r w:rsidRPr="00CA59A5">
        <w:rPr>
          <w:rFonts w:ascii="Cambria" w:hAnsi="Cambria" w:cs="Arial"/>
          <w:sz w:val="18"/>
          <w:szCs w:val="18"/>
        </w:rPr>
        <w:tab/>
      </w:r>
      <w:r w:rsidRPr="00CA59A5">
        <w:rPr>
          <w:rFonts w:ascii="Cambria" w:hAnsi="Cambria" w:cs="Arial"/>
          <w:sz w:val="18"/>
          <w:szCs w:val="18"/>
        </w:rPr>
        <w:tab/>
      </w:r>
      <w:r w:rsidRPr="00CA59A5">
        <w:rPr>
          <w:rFonts w:ascii="Cambria" w:hAnsi="Cambria" w:cs="Arial"/>
          <w:sz w:val="18"/>
          <w:szCs w:val="18"/>
        </w:rPr>
        <w:tab/>
        <w:t xml:space="preserve">           </w:t>
      </w:r>
      <w:r w:rsidR="009834CE" w:rsidRPr="00CA59A5">
        <w:rPr>
          <w:rFonts w:ascii="Cambria" w:hAnsi="Cambria" w:cs="Arial"/>
          <w:sz w:val="18"/>
          <w:szCs w:val="18"/>
        </w:rPr>
        <w:t xml:space="preserve">                           </w:t>
      </w:r>
      <w:r w:rsidR="0056694D" w:rsidRPr="00CA59A5">
        <w:rPr>
          <w:rFonts w:ascii="Cambria" w:hAnsi="Cambria" w:cs="Arial"/>
          <w:sz w:val="18"/>
          <w:szCs w:val="18"/>
        </w:rPr>
        <w:t xml:space="preserve">Załącznik nr </w:t>
      </w:r>
      <w:r w:rsidR="00D30722">
        <w:rPr>
          <w:rFonts w:ascii="Cambria" w:hAnsi="Cambria" w:cs="Arial"/>
          <w:sz w:val="18"/>
          <w:szCs w:val="18"/>
        </w:rPr>
        <w:t>1</w:t>
      </w:r>
      <w:r w:rsidR="00061E5F">
        <w:rPr>
          <w:rFonts w:ascii="Cambria" w:hAnsi="Cambria" w:cs="Arial"/>
          <w:sz w:val="18"/>
          <w:szCs w:val="18"/>
        </w:rPr>
        <w:t>1</w:t>
      </w:r>
      <w:r w:rsidR="00C30CE0">
        <w:rPr>
          <w:rFonts w:ascii="Cambria" w:hAnsi="Cambria" w:cs="Arial"/>
          <w:sz w:val="18"/>
          <w:szCs w:val="18"/>
        </w:rPr>
        <w:t xml:space="preserve"> do SWZ</w:t>
      </w:r>
    </w:p>
    <w:p w14:paraId="03E140F0" w14:textId="13A9A6FF" w:rsidR="00211172" w:rsidRPr="0021284A" w:rsidRDefault="00211172" w:rsidP="00211172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>
        <w:rPr>
          <w:rFonts w:ascii="Cambria" w:hAnsi="Cambria" w:cs="Arial"/>
          <w:sz w:val="20"/>
          <w:szCs w:val="20"/>
        </w:rPr>
        <w:t>................... 202</w:t>
      </w:r>
      <w:r>
        <w:rPr>
          <w:rFonts w:ascii="Cambria" w:hAnsi="Cambria" w:cs="Arial"/>
          <w:sz w:val="20"/>
          <w:szCs w:val="20"/>
        </w:rPr>
        <w:t>6</w:t>
      </w:r>
      <w:r>
        <w:rPr>
          <w:rFonts w:ascii="Cambria" w:hAnsi="Cambria" w:cs="Arial"/>
          <w:sz w:val="20"/>
          <w:szCs w:val="20"/>
        </w:rPr>
        <w:t xml:space="preserve"> </w:t>
      </w:r>
      <w:r w:rsidRPr="0021284A">
        <w:rPr>
          <w:rFonts w:ascii="Cambria" w:hAnsi="Cambria" w:cs="Arial"/>
          <w:sz w:val="20"/>
          <w:szCs w:val="20"/>
        </w:rPr>
        <w:t>r.</w:t>
      </w:r>
    </w:p>
    <w:p w14:paraId="7384D9E0" w14:textId="77777777" w:rsidR="00211172" w:rsidRPr="0021284A" w:rsidRDefault="00211172" w:rsidP="00211172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Pr="0021284A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3F61F875" w14:textId="77777777" w:rsidR="00DA509A" w:rsidRPr="00CA59A5" w:rsidRDefault="00DA509A" w:rsidP="00DA509A">
      <w:pPr>
        <w:ind w:right="39"/>
        <w:rPr>
          <w:rFonts w:ascii="Cambria" w:eastAsia="Batang" w:hAnsi="Cambria" w:cs="Arial"/>
          <w:i/>
          <w:sz w:val="18"/>
          <w:szCs w:val="18"/>
        </w:rPr>
      </w:pPr>
    </w:p>
    <w:p w14:paraId="2C857938" w14:textId="77777777" w:rsidR="0032655D" w:rsidRPr="00CA59A5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18"/>
          <w:szCs w:val="18"/>
        </w:rPr>
      </w:pPr>
      <w:r w:rsidRPr="00CA59A5">
        <w:rPr>
          <w:rFonts w:ascii="Cambria" w:hAnsi="Cambria"/>
          <w:b/>
          <w:color w:val="auto"/>
          <w:sz w:val="18"/>
          <w:szCs w:val="18"/>
        </w:rPr>
        <w:t>WYKAZ OSÓB, KTÓRE BĘDĄ UCZESTNICZYĆ W WYKONYWANIU ZAMÓWIENIA</w:t>
      </w:r>
    </w:p>
    <w:p w14:paraId="17883595" w14:textId="77777777" w:rsidR="00C859C8" w:rsidRPr="00F5770D" w:rsidRDefault="0032655D" w:rsidP="00F5770D">
      <w:pPr>
        <w:jc w:val="center"/>
        <w:rPr>
          <w:rFonts w:ascii="Cambria" w:hAnsi="Cambria" w:cs="Arial"/>
          <w:b/>
          <w:bCs/>
          <w:sz w:val="18"/>
          <w:szCs w:val="18"/>
          <w:lang w:eastAsia="x-none"/>
        </w:rPr>
      </w:pPr>
      <w:r w:rsidRPr="00CA59A5">
        <w:rPr>
          <w:rFonts w:ascii="Cambria" w:hAnsi="Cambria" w:cs="Arial"/>
          <w:sz w:val="18"/>
          <w:szCs w:val="18"/>
        </w:rPr>
        <w:t>Składany do zadania</w:t>
      </w:r>
      <w:r w:rsidRPr="00CA59A5">
        <w:rPr>
          <w:rFonts w:ascii="Cambria" w:hAnsi="Cambria" w:cs="Arial"/>
          <w:b/>
          <w:bCs/>
          <w:sz w:val="18"/>
          <w:szCs w:val="18"/>
          <w:lang w:val="x-none" w:eastAsia="x-none"/>
        </w:rPr>
        <w:t xml:space="preserve"> </w:t>
      </w:r>
    </w:p>
    <w:p w14:paraId="5F7C5F9B" w14:textId="77777777" w:rsidR="00D500B3" w:rsidRDefault="00D500B3" w:rsidP="00D500B3">
      <w:pPr>
        <w:shd w:val="clear" w:color="auto" w:fill="BFBFBF"/>
        <w:tabs>
          <w:tab w:val="left" w:pos="6060"/>
        </w:tabs>
        <w:spacing w:line="276" w:lineRule="auto"/>
        <w:jc w:val="center"/>
        <w:rPr>
          <w:rFonts w:ascii="Cambria" w:hAnsi="Cambria" w:cs="Tahoma"/>
          <w:b/>
          <w:sz w:val="20"/>
          <w:szCs w:val="20"/>
        </w:rPr>
      </w:pPr>
    </w:p>
    <w:p w14:paraId="47604E85" w14:textId="33A67BAF" w:rsidR="00EA225A" w:rsidRDefault="00061E5F" w:rsidP="00EA225A">
      <w:pPr>
        <w:shd w:val="clear" w:color="auto" w:fill="BFBFBF" w:themeFill="background1" w:themeFillShade="BF"/>
        <w:spacing w:line="276" w:lineRule="auto"/>
        <w:jc w:val="center"/>
        <w:rPr>
          <w:rFonts w:ascii="Cambria" w:hAnsi="Cambria" w:cs="Helvetica-Bold"/>
          <w:b/>
          <w:bCs/>
          <w:sz w:val="20"/>
          <w:szCs w:val="20"/>
        </w:rPr>
      </w:pPr>
      <w:r w:rsidRPr="00061E5F">
        <w:rPr>
          <w:rFonts w:ascii="Cambria" w:hAnsi="Cambria" w:cs="Helvetica-Bold"/>
          <w:b/>
          <w:bCs/>
          <w:sz w:val="20"/>
          <w:szCs w:val="20"/>
        </w:rPr>
        <w:t xml:space="preserve">„Kampania informacyjno-promocyjna dotycząca projektu Żeromski </w:t>
      </w:r>
      <w:proofErr w:type="spellStart"/>
      <w:r w:rsidRPr="00061E5F">
        <w:rPr>
          <w:rFonts w:ascii="Cambria" w:hAnsi="Cambria" w:cs="Helvetica-Bold"/>
          <w:b/>
          <w:bCs/>
          <w:sz w:val="20"/>
          <w:szCs w:val="20"/>
        </w:rPr>
        <w:t>odNowa</w:t>
      </w:r>
      <w:proofErr w:type="spellEnd"/>
      <w:r w:rsidRPr="00061E5F">
        <w:rPr>
          <w:rFonts w:ascii="Cambria" w:hAnsi="Cambria" w:cs="Helvetica-Bold"/>
          <w:b/>
          <w:bCs/>
          <w:sz w:val="20"/>
          <w:szCs w:val="20"/>
        </w:rPr>
        <w:t>”</w:t>
      </w:r>
    </w:p>
    <w:p w14:paraId="5267C1C2" w14:textId="77777777" w:rsidR="00407B1A" w:rsidRPr="005D0986" w:rsidRDefault="00407B1A" w:rsidP="00EA225A">
      <w:pPr>
        <w:shd w:val="clear" w:color="auto" w:fill="BFBFBF" w:themeFill="background1" w:themeFillShade="BF"/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1402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985"/>
        <w:gridCol w:w="7219"/>
        <w:gridCol w:w="1985"/>
      </w:tblGrid>
      <w:tr w:rsidR="0032655D" w:rsidRPr="00CA59A5" w14:paraId="3D839BB8" w14:textId="77777777" w:rsidTr="00084C50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ECE0" w14:textId="77777777" w:rsidR="0032655D" w:rsidRPr="00CA59A5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CA59A5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3885" w14:textId="77777777" w:rsidR="0032655D" w:rsidRPr="00CA59A5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483F" w14:textId="77777777" w:rsidR="0032655D" w:rsidRPr="00CA59A5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4B2A" w14:textId="77777777" w:rsidR="0032655D" w:rsidRPr="00CA59A5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5F15F87" w14:textId="77777777" w:rsidR="0032655D" w:rsidRPr="00CA59A5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67EA8CA4" w14:textId="715CB33F" w:rsidR="0032655D" w:rsidRPr="00CA59A5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  <w:r w:rsidR="00645B81">
              <w:rPr>
                <w:rFonts w:ascii="Cambria" w:hAnsi="Cambria"/>
                <w:b/>
                <w:bCs/>
                <w:sz w:val="18"/>
                <w:szCs w:val="18"/>
              </w:rPr>
              <w:t xml:space="preserve"> oraz doświadczene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5E2C" w14:textId="77777777" w:rsidR="0032655D" w:rsidRPr="00CA59A5" w:rsidRDefault="0032655D" w:rsidP="00111ECF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wykonawcy/oddane do dyspozycji przez inny podmiot</w:t>
            </w:r>
          </w:p>
        </w:tc>
      </w:tr>
      <w:tr w:rsidR="004A749F" w:rsidRPr="00CA59A5" w14:paraId="640F6236" w14:textId="77777777" w:rsidTr="00084C50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C900793" w14:textId="3E9C9BD7" w:rsidR="004A749F" w:rsidRPr="008D229D" w:rsidRDefault="00407B1A" w:rsidP="002624B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C7F9A9F" w14:textId="22C750D9" w:rsidR="004A749F" w:rsidRPr="00D00987" w:rsidRDefault="00A72243" w:rsidP="002624B6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D00987">
              <w:rPr>
                <w:rFonts w:ascii="Cambria" w:hAnsi="Cambria"/>
                <w:sz w:val="20"/>
                <w:szCs w:val="20"/>
              </w:rPr>
              <w:t>…………………………………..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65BA84C" w14:textId="2BDFCE7F" w:rsidR="004A749F" w:rsidRPr="00D00987" w:rsidRDefault="00FA5718" w:rsidP="002624B6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00987">
              <w:rPr>
                <w:rFonts w:ascii="Cambria" w:hAnsi="Cambria"/>
                <w:b/>
                <w:sz w:val="20"/>
                <w:szCs w:val="20"/>
              </w:rPr>
              <w:t>K</w:t>
            </w:r>
            <w:r w:rsidR="00061E5F">
              <w:rPr>
                <w:rFonts w:ascii="Cambria" w:hAnsi="Cambria"/>
                <w:b/>
                <w:sz w:val="20"/>
                <w:szCs w:val="20"/>
              </w:rPr>
              <w:t xml:space="preserve">oordynator 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1D365C" w14:textId="77777777" w:rsidR="00061E5F" w:rsidRPr="00091FCF" w:rsidRDefault="00061E5F" w:rsidP="00061E5F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D23F0E">
              <w:rPr>
                <w:rFonts w:ascii="Cambria" w:hAnsi="Cambria" w:cs="Arial"/>
                <w:sz w:val="18"/>
                <w:szCs w:val="18"/>
              </w:rPr>
              <w:t xml:space="preserve">Osoba, która posiada doświadczenie w zakresie koordynowania kampanii </w:t>
            </w:r>
            <w:r>
              <w:rPr>
                <w:rFonts w:ascii="Cambria" w:hAnsi="Cambria" w:cs="Arial"/>
                <w:sz w:val="18"/>
                <w:szCs w:val="18"/>
              </w:rPr>
              <w:t xml:space="preserve">promocyjnych </w:t>
            </w:r>
            <w:r w:rsidRPr="00D23F0E">
              <w:rPr>
                <w:rFonts w:ascii="Cambria" w:hAnsi="Cambria" w:cs="Arial"/>
                <w:sz w:val="18"/>
                <w:szCs w:val="18"/>
              </w:rPr>
              <w:t>oraz  w okresie ostatnich 3 lat liczonych wstecz od dnia w którym upływa termin składania ofert była odpowiedzialna za koordynację</w:t>
            </w:r>
            <w:r w:rsidRPr="00D23F0E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D23F0E">
              <w:rPr>
                <w:rFonts w:ascii="Cambria" w:hAnsi="Cambria" w:cs="Arial"/>
                <w:b/>
                <w:sz w:val="20"/>
                <w:szCs w:val="20"/>
                <w:u w:val="single"/>
              </w:rPr>
              <w:t>co najmniej 3 kampanii promocyjnych każda zrealizowana w ramach oddzielnej umowy.</w:t>
            </w:r>
          </w:p>
          <w:p w14:paraId="0ABB5B6A" w14:textId="77777777" w:rsidR="00061E5F" w:rsidRDefault="00061E5F" w:rsidP="00061E5F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50AEABE0" w14:textId="77777777" w:rsidR="00061E5F" w:rsidRDefault="00061E5F" w:rsidP="00061E5F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Powyższe  d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 xml:space="preserve">oświadczenie zostało nabyte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przy realizacji następujący usług: </w:t>
            </w:r>
          </w:p>
          <w:p w14:paraId="58049D52" w14:textId="77777777" w:rsidR="00061E5F" w:rsidRDefault="00061E5F" w:rsidP="00061E5F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Kampania nr 1: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byłem/</w:t>
            </w:r>
            <w:proofErr w:type="spellStart"/>
            <w:r>
              <w:rPr>
                <w:rFonts w:ascii="Cambria" w:hAnsi="Cambria"/>
                <w:sz w:val="18"/>
                <w:szCs w:val="18"/>
              </w:rPr>
              <w:t>am</w:t>
            </w:r>
            <w:proofErr w:type="spellEnd"/>
            <w:r>
              <w:rPr>
                <w:rFonts w:ascii="Cambria" w:hAnsi="Cambria"/>
                <w:sz w:val="18"/>
                <w:szCs w:val="18"/>
              </w:rPr>
              <w:t xml:space="preserve"> odpowiedzialny/a za </w:t>
            </w:r>
            <w:r w:rsidRPr="00DB7E19">
              <w:rPr>
                <w:rFonts w:ascii="Cambria" w:hAnsi="Cambria"/>
                <w:b/>
                <w:sz w:val="18"/>
                <w:szCs w:val="18"/>
              </w:rPr>
              <w:t>koordynację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kampanii promocyjnej  pod nazwą: ……………………. zleconą przez  Zamawiającego: ……………………… którą zrealizowano w dniu ……………………………..</w:t>
            </w:r>
          </w:p>
          <w:p w14:paraId="441430AD" w14:textId="77777777" w:rsidR="00061E5F" w:rsidRDefault="00061E5F" w:rsidP="00061E5F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Kampania nr 2: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byłem/</w:t>
            </w:r>
            <w:proofErr w:type="spellStart"/>
            <w:r>
              <w:rPr>
                <w:rFonts w:ascii="Cambria" w:hAnsi="Cambria"/>
                <w:sz w:val="18"/>
                <w:szCs w:val="18"/>
              </w:rPr>
              <w:t>am</w:t>
            </w:r>
            <w:proofErr w:type="spellEnd"/>
            <w:r>
              <w:rPr>
                <w:rFonts w:ascii="Cambria" w:hAnsi="Cambria"/>
                <w:sz w:val="18"/>
                <w:szCs w:val="18"/>
              </w:rPr>
              <w:t xml:space="preserve"> odpowiedzialny/a za </w:t>
            </w:r>
            <w:r w:rsidRPr="00DB7E19">
              <w:rPr>
                <w:rFonts w:ascii="Cambria" w:hAnsi="Cambria"/>
                <w:b/>
                <w:sz w:val="18"/>
                <w:szCs w:val="18"/>
              </w:rPr>
              <w:t>koordynację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kampanii promocyjnej  pod nazwą: ……………………. zleconą przez  Zamawiającego: ……………………… którą zrealizowano w dniu ……………………………..</w:t>
            </w:r>
          </w:p>
          <w:p w14:paraId="79FB673A" w14:textId="2462B4EF" w:rsidR="004A749F" w:rsidRPr="00672FE6" w:rsidRDefault="00061E5F" w:rsidP="00672FE6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Kampania nr 3: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byłem/</w:t>
            </w:r>
            <w:proofErr w:type="spellStart"/>
            <w:r>
              <w:rPr>
                <w:rFonts w:ascii="Cambria" w:hAnsi="Cambria"/>
                <w:sz w:val="18"/>
                <w:szCs w:val="18"/>
              </w:rPr>
              <w:t>am</w:t>
            </w:r>
            <w:proofErr w:type="spellEnd"/>
            <w:r>
              <w:rPr>
                <w:rFonts w:ascii="Cambria" w:hAnsi="Cambria"/>
                <w:sz w:val="18"/>
                <w:szCs w:val="18"/>
              </w:rPr>
              <w:t xml:space="preserve"> odpowiedzialny/a za </w:t>
            </w:r>
            <w:r w:rsidRPr="00DB7E19">
              <w:rPr>
                <w:rFonts w:ascii="Cambria" w:hAnsi="Cambria"/>
                <w:b/>
                <w:sz w:val="18"/>
                <w:szCs w:val="18"/>
              </w:rPr>
              <w:t>koordynację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kampanii promocyjnej  pod nazwą: ……………………. zleconą przez  Zamawiającego: ……………………… którą zrealizowano w dniu ……………………………..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CB41827" w14:textId="6297CA61" w:rsidR="004A749F" w:rsidRPr="00D00987" w:rsidRDefault="004A749F" w:rsidP="002624B6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00987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  <w:r w:rsidR="00061E5F">
              <w:rPr>
                <w:rFonts w:ascii="Cambria" w:hAnsi="Cambria"/>
                <w:b/>
                <w:bCs/>
                <w:sz w:val="20"/>
                <w:szCs w:val="20"/>
              </w:rPr>
              <w:t>*</w:t>
            </w:r>
          </w:p>
        </w:tc>
      </w:tr>
      <w:tr w:rsidR="00D30722" w:rsidRPr="00CA59A5" w14:paraId="4AADEC1D" w14:textId="77777777" w:rsidTr="00084C50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DF0851E" w14:textId="19135256" w:rsidR="00D30722" w:rsidRDefault="00407B1A" w:rsidP="002624B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F2FC1A5" w14:textId="23A9B86B" w:rsidR="00D30722" w:rsidRPr="00D00987" w:rsidRDefault="00A72243" w:rsidP="002624B6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D00987">
              <w:rPr>
                <w:rFonts w:ascii="Cambria" w:hAnsi="Cambria"/>
                <w:sz w:val="20"/>
                <w:szCs w:val="20"/>
              </w:rPr>
              <w:t>………………………………….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624803A" w14:textId="1DA20EFF" w:rsidR="00D30722" w:rsidRPr="00D00987" w:rsidRDefault="00CF2816" w:rsidP="002624B6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Grafik 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2CA5F58" w14:textId="30063818" w:rsidR="00D00987" w:rsidRPr="00E066D7" w:rsidRDefault="00CF2816" w:rsidP="0093792F">
            <w:pPr>
              <w:spacing w:line="276" w:lineRule="auto"/>
              <w:ind w:left="144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O</w:t>
            </w:r>
            <w:r w:rsidRPr="00CF2816">
              <w:rPr>
                <w:rFonts w:ascii="Cambria" w:hAnsi="Cambria" w:cs="Arial"/>
                <w:sz w:val="20"/>
                <w:szCs w:val="20"/>
              </w:rPr>
              <w:t xml:space="preserve">soba posiadająca wykształcenie wyższe kierunkowe oraz doświadczenie nabyte w okresie 3 lat liczonych wstecz od dnia w którym upływa termin składania ofert,  w realizacji usług polegających na wykonywaniu grafik reklamowych, ilustracji (w tym cyfrowych) oraz składu tekstu do </w:t>
            </w:r>
            <w:r w:rsidRPr="00CF2816">
              <w:rPr>
                <w:rFonts w:ascii="Cambria" w:hAnsi="Cambria" w:cs="Arial"/>
                <w:b/>
                <w:sz w:val="20"/>
                <w:szCs w:val="20"/>
                <w:u w:val="single"/>
              </w:rPr>
              <w:t>co najmniej 3 projektów każdy zrealizowany w ramach oddzielnej umowy</w:t>
            </w:r>
            <w:r w:rsidRPr="00CF2816">
              <w:rPr>
                <w:rFonts w:ascii="Cambria" w:hAnsi="Cambria" w:cs="Arial"/>
                <w:sz w:val="20"/>
                <w:szCs w:val="20"/>
              </w:rPr>
              <w:t>.</w:t>
            </w:r>
          </w:p>
          <w:p w14:paraId="31CC4265" w14:textId="77777777" w:rsidR="00CF2816" w:rsidRDefault="00CF2816" w:rsidP="00CF281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Powyższe  d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 xml:space="preserve">oświadczenie zostało nabyte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przy realizacji następujący usług: </w:t>
            </w:r>
          </w:p>
          <w:p w14:paraId="041BFCFA" w14:textId="511FD3E3" w:rsidR="00CF2816" w:rsidRDefault="00CF2816" w:rsidP="00084C50">
            <w:pPr>
              <w:pStyle w:val="Default"/>
              <w:numPr>
                <w:ilvl w:val="0"/>
                <w:numId w:val="50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 xml:space="preserve">Usługa nr 1: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zrealizowałem usługę polegającą </w:t>
            </w:r>
            <w:r w:rsidRPr="00CF2816">
              <w:rPr>
                <w:rFonts w:ascii="Cambria" w:hAnsi="Cambria"/>
                <w:sz w:val="18"/>
                <w:szCs w:val="18"/>
              </w:rPr>
              <w:t xml:space="preserve">na wykonywaniu grafik reklamowych, ilustracji (w tym cyfrowych) oraz składu tekstu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dla projektu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pod nazwą: ……………………. zleconego przez  Zamawiającego: ……………………… którą zrealizowano w dniu ……………………………..</w:t>
            </w:r>
          </w:p>
          <w:p w14:paraId="0ECE07E4" w14:textId="0B3BDF1D" w:rsidR="00084C50" w:rsidRDefault="00084C50" w:rsidP="00084C50">
            <w:pPr>
              <w:pStyle w:val="Default"/>
              <w:numPr>
                <w:ilvl w:val="0"/>
                <w:numId w:val="50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Usługa nr 2: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zrealizowałem usługę polegającą </w:t>
            </w:r>
            <w:r w:rsidRPr="00CF2816">
              <w:rPr>
                <w:rFonts w:ascii="Cambria" w:hAnsi="Cambria"/>
                <w:sz w:val="18"/>
                <w:szCs w:val="18"/>
              </w:rPr>
              <w:t xml:space="preserve">na wykonywaniu grafik reklamowych, ilustracji (w tym cyfrowych) oraz składu tekstu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dla projektu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pod nazwą: ……………………. zleconego przez  Zamawiającego: ……………………… którą zrealizowano w dniu ……………………………..</w:t>
            </w:r>
          </w:p>
          <w:p w14:paraId="11115FB7" w14:textId="613DFA25" w:rsidR="00084C50" w:rsidRDefault="00084C50" w:rsidP="00084C50">
            <w:pPr>
              <w:pStyle w:val="Default"/>
              <w:numPr>
                <w:ilvl w:val="0"/>
                <w:numId w:val="50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Usługa nr 3: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zrealizowałem usługę polegającą </w:t>
            </w:r>
            <w:r w:rsidRPr="00CF2816">
              <w:rPr>
                <w:rFonts w:ascii="Cambria" w:hAnsi="Cambria"/>
                <w:sz w:val="18"/>
                <w:szCs w:val="18"/>
              </w:rPr>
              <w:t xml:space="preserve">na wykonywaniu grafik reklamowych, ilustracji (w tym cyfrowych) oraz składu tekstu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dla projektu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pod nazwą: ……………………. zleconego przez  Zamawiającego: ……………………… którą zrealizowano w dniu ……………………………..</w:t>
            </w:r>
          </w:p>
          <w:p w14:paraId="31580E22" w14:textId="3A322BEF" w:rsidR="00DA42DA" w:rsidRPr="00084C50" w:rsidRDefault="00DA42DA" w:rsidP="00084C50">
            <w:pPr>
              <w:pStyle w:val="Default"/>
              <w:spacing w:line="276" w:lineRule="auto"/>
              <w:ind w:left="142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A22F8C2" w14:textId="4F98A519" w:rsidR="00D30722" w:rsidRPr="00D00987" w:rsidRDefault="00084C50" w:rsidP="002624B6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00987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Własne / oddane do dyspozycji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*</w:t>
            </w:r>
          </w:p>
        </w:tc>
      </w:tr>
      <w:tr w:rsidR="00084C50" w:rsidRPr="00CA59A5" w14:paraId="062320ED" w14:textId="77777777" w:rsidTr="00084C50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CDF7F98" w14:textId="0CB2D94D" w:rsidR="00084C50" w:rsidRDefault="00084C50" w:rsidP="002624B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52E9EE5" w14:textId="7567D9C6" w:rsidR="00084C50" w:rsidRPr="00D00987" w:rsidRDefault="00084C50" w:rsidP="002624B6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D00987">
              <w:rPr>
                <w:rFonts w:ascii="Cambria" w:hAnsi="Cambria"/>
                <w:sz w:val="20"/>
                <w:szCs w:val="20"/>
              </w:rPr>
              <w:t>………………………………….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928545" w14:textId="07086FD2" w:rsidR="00084C50" w:rsidRDefault="00084C50" w:rsidP="002624B6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Fotograf 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2C86B2F" w14:textId="0E235391" w:rsidR="00084C50" w:rsidRDefault="00084C50" w:rsidP="0093792F">
            <w:pPr>
              <w:spacing w:line="276" w:lineRule="auto"/>
              <w:ind w:left="144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O</w:t>
            </w:r>
            <w:r w:rsidRPr="00084C50">
              <w:rPr>
                <w:rFonts w:ascii="Cambria" w:hAnsi="Cambria" w:cs="Arial"/>
                <w:sz w:val="20"/>
                <w:szCs w:val="20"/>
              </w:rPr>
              <w:t xml:space="preserve">soba, która w ciągu ostatnich 3 lat liczonych wstecz od dnia w którym upływa termin składania ofert wykonała </w:t>
            </w:r>
            <w:r w:rsidRPr="00084C50">
              <w:rPr>
                <w:rFonts w:ascii="Cambria" w:hAnsi="Cambria" w:cs="Arial"/>
                <w:b/>
                <w:sz w:val="20"/>
                <w:szCs w:val="20"/>
              </w:rPr>
              <w:t>minimum 3  sesje zdjęciowe</w:t>
            </w:r>
            <w:r w:rsidRPr="00084C50">
              <w:rPr>
                <w:rFonts w:ascii="Cambria" w:hAnsi="Cambria" w:cs="Arial"/>
                <w:sz w:val="20"/>
                <w:szCs w:val="20"/>
              </w:rPr>
              <w:t xml:space="preserve"> na potrzeby instytucji kultury lub innych instytucji publicznych, </w:t>
            </w:r>
            <w:r w:rsidRPr="00084C50">
              <w:rPr>
                <w:rFonts w:ascii="Cambria" w:hAnsi="Cambria" w:cs="Arial"/>
                <w:b/>
                <w:sz w:val="20"/>
                <w:szCs w:val="20"/>
                <w:u w:val="single"/>
              </w:rPr>
              <w:t>każda sesja zrealizowana w ramach oddzielnej umowy.</w:t>
            </w:r>
          </w:p>
          <w:p w14:paraId="3121E5DB" w14:textId="77777777" w:rsidR="00084C50" w:rsidRDefault="00084C50" w:rsidP="00084C50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Powyższe  d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 xml:space="preserve">oświadczenie zostało nabyte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przy realizacji następujący usług: </w:t>
            </w:r>
          </w:p>
          <w:p w14:paraId="7C49AA94" w14:textId="77777777" w:rsidR="00084C50" w:rsidRDefault="00084C50" w:rsidP="0093792F">
            <w:pPr>
              <w:spacing w:line="276" w:lineRule="auto"/>
              <w:ind w:left="144"/>
              <w:jc w:val="both"/>
              <w:rPr>
                <w:rFonts w:ascii="Cambria" w:hAnsi="Cambria" w:cs="Arial"/>
                <w:sz w:val="20"/>
                <w:szCs w:val="20"/>
              </w:rPr>
            </w:pPr>
          </w:p>
          <w:p w14:paraId="3DC4D9DE" w14:textId="36D81399" w:rsidR="00084C50" w:rsidRDefault="00084C50" w:rsidP="00084C50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Sesja zdjęciowa nr 1: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wykonałem </w:t>
            </w:r>
            <w:r w:rsidRPr="00084C50">
              <w:rPr>
                <w:rFonts w:ascii="Cambria" w:hAnsi="Cambria"/>
                <w:sz w:val="18"/>
                <w:szCs w:val="18"/>
              </w:rPr>
              <w:t>sesj</w:t>
            </w:r>
            <w:r>
              <w:rPr>
                <w:rFonts w:ascii="Cambria" w:hAnsi="Cambria"/>
                <w:sz w:val="18"/>
                <w:szCs w:val="18"/>
              </w:rPr>
              <w:t>ę</w:t>
            </w:r>
            <w:r w:rsidRPr="00084C50">
              <w:rPr>
                <w:rFonts w:ascii="Cambria" w:hAnsi="Cambria"/>
                <w:sz w:val="18"/>
                <w:szCs w:val="18"/>
              </w:rPr>
              <w:t xml:space="preserve"> zdjęciow</w:t>
            </w:r>
            <w:r>
              <w:rPr>
                <w:rFonts w:ascii="Cambria" w:hAnsi="Cambria"/>
                <w:sz w:val="18"/>
                <w:szCs w:val="18"/>
              </w:rPr>
              <w:t>a</w:t>
            </w:r>
            <w:r w:rsidRPr="00084C50">
              <w:rPr>
                <w:rFonts w:ascii="Cambria" w:hAnsi="Cambria"/>
                <w:sz w:val="18"/>
                <w:szCs w:val="18"/>
              </w:rPr>
              <w:t xml:space="preserve"> na potrzeby instytucji kultury lub innych instytucji publicznych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084C50">
              <w:rPr>
                <w:rFonts w:ascii="Cambria" w:hAnsi="Cambria"/>
                <w:b/>
                <w:bCs/>
                <w:sz w:val="18"/>
                <w:szCs w:val="18"/>
              </w:rPr>
              <w:t>pod nazwą: ……………………. zleco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ną</w:t>
            </w:r>
            <w:r w:rsidRPr="00084C50">
              <w:rPr>
                <w:rFonts w:ascii="Cambria" w:hAnsi="Cambria"/>
                <w:b/>
                <w:bCs/>
                <w:sz w:val="18"/>
                <w:szCs w:val="18"/>
              </w:rPr>
              <w:t xml:space="preserve"> przez  Zamawiającego: ……………………… którą zrealizowano w dniu ……………………………..</w:t>
            </w:r>
          </w:p>
          <w:p w14:paraId="09BBB241" w14:textId="77777777" w:rsidR="00084C50" w:rsidRPr="00084C50" w:rsidRDefault="00084C50" w:rsidP="00084C50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Sesja zdjęciowa nr 1: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wykonałem </w:t>
            </w:r>
            <w:r w:rsidRPr="00084C50">
              <w:rPr>
                <w:rFonts w:ascii="Cambria" w:hAnsi="Cambria"/>
                <w:sz w:val="18"/>
                <w:szCs w:val="18"/>
              </w:rPr>
              <w:t>sesj</w:t>
            </w:r>
            <w:r>
              <w:rPr>
                <w:rFonts w:ascii="Cambria" w:hAnsi="Cambria"/>
                <w:sz w:val="18"/>
                <w:szCs w:val="18"/>
              </w:rPr>
              <w:t>ę</w:t>
            </w:r>
            <w:r w:rsidRPr="00084C50">
              <w:rPr>
                <w:rFonts w:ascii="Cambria" w:hAnsi="Cambria"/>
                <w:sz w:val="18"/>
                <w:szCs w:val="18"/>
              </w:rPr>
              <w:t xml:space="preserve"> zdjęciow</w:t>
            </w:r>
            <w:r>
              <w:rPr>
                <w:rFonts w:ascii="Cambria" w:hAnsi="Cambria"/>
                <w:sz w:val="18"/>
                <w:szCs w:val="18"/>
              </w:rPr>
              <w:t>a</w:t>
            </w:r>
            <w:r w:rsidRPr="00084C50">
              <w:rPr>
                <w:rFonts w:ascii="Cambria" w:hAnsi="Cambria"/>
                <w:sz w:val="18"/>
                <w:szCs w:val="18"/>
              </w:rPr>
              <w:t xml:space="preserve"> na potrzeby instytucji kultury lub innych instytucji publicznych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084C50">
              <w:rPr>
                <w:rFonts w:ascii="Cambria" w:hAnsi="Cambria"/>
                <w:b/>
                <w:bCs/>
                <w:sz w:val="18"/>
                <w:szCs w:val="18"/>
              </w:rPr>
              <w:t>pod nazwą: ……………………. zleco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ną</w:t>
            </w:r>
            <w:r w:rsidRPr="00084C50">
              <w:rPr>
                <w:rFonts w:ascii="Cambria" w:hAnsi="Cambria"/>
                <w:b/>
                <w:bCs/>
                <w:sz w:val="18"/>
                <w:szCs w:val="18"/>
              </w:rPr>
              <w:t xml:space="preserve"> przez  Zamawiającego: ……………………… którą zrealizowano w dniu ……………………………..</w:t>
            </w:r>
          </w:p>
          <w:p w14:paraId="00B21FBD" w14:textId="77777777" w:rsidR="00084C50" w:rsidRPr="00084C50" w:rsidRDefault="00084C50" w:rsidP="00084C50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Sesja zdjęciowa nr 1: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wykonałem </w:t>
            </w:r>
            <w:r w:rsidRPr="00084C50">
              <w:rPr>
                <w:rFonts w:ascii="Cambria" w:hAnsi="Cambria"/>
                <w:sz w:val="18"/>
                <w:szCs w:val="18"/>
              </w:rPr>
              <w:t>sesj</w:t>
            </w:r>
            <w:r>
              <w:rPr>
                <w:rFonts w:ascii="Cambria" w:hAnsi="Cambria"/>
                <w:sz w:val="18"/>
                <w:szCs w:val="18"/>
              </w:rPr>
              <w:t>ę</w:t>
            </w:r>
            <w:r w:rsidRPr="00084C50">
              <w:rPr>
                <w:rFonts w:ascii="Cambria" w:hAnsi="Cambria"/>
                <w:sz w:val="18"/>
                <w:szCs w:val="18"/>
              </w:rPr>
              <w:t xml:space="preserve"> zdjęciow</w:t>
            </w:r>
            <w:r>
              <w:rPr>
                <w:rFonts w:ascii="Cambria" w:hAnsi="Cambria"/>
                <w:sz w:val="18"/>
                <w:szCs w:val="18"/>
              </w:rPr>
              <w:t>a</w:t>
            </w:r>
            <w:r w:rsidRPr="00084C50">
              <w:rPr>
                <w:rFonts w:ascii="Cambria" w:hAnsi="Cambria"/>
                <w:sz w:val="18"/>
                <w:szCs w:val="18"/>
              </w:rPr>
              <w:t xml:space="preserve"> na potrzeby instytucji kultury lub innych instytucji publicznych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084C50">
              <w:rPr>
                <w:rFonts w:ascii="Cambria" w:hAnsi="Cambria"/>
                <w:b/>
                <w:bCs/>
                <w:sz w:val="18"/>
                <w:szCs w:val="18"/>
              </w:rPr>
              <w:t>pod nazwą: ……………………. zleco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ną</w:t>
            </w:r>
            <w:r w:rsidRPr="00084C50">
              <w:rPr>
                <w:rFonts w:ascii="Cambria" w:hAnsi="Cambria"/>
                <w:b/>
                <w:bCs/>
                <w:sz w:val="18"/>
                <w:szCs w:val="18"/>
              </w:rPr>
              <w:t xml:space="preserve"> przez  Zamawiającego: ……………………… którą zrealizowano w dniu ……………………………..</w:t>
            </w:r>
          </w:p>
          <w:p w14:paraId="180F65E3" w14:textId="112F687E" w:rsidR="00084C50" w:rsidRDefault="00084C50" w:rsidP="00F14335">
            <w:pPr>
              <w:spacing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1C46353" w14:textId="2E029D08" w:rsidR="00084C50" w:rsidRPr="00D00987" w:rsidRDefault="00084C50" w:rsidP="002624B6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00987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*</w:t>
            </w:r>
          </w:p>
        </w:tc>
      </w:tr>
      <w:tr w:rsidR="00084C50" w:rsidRPr="00CA59A5" w14:paraId="3CB68B6A" w14:textId="77777777" w:rsidTr="00084C50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1CFD618" w14:textId="420F3414" w:rsidR="00084C50" w:rsidRDefault="00084C50" w:rsidP="002624B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lastRenderedPageBreak/>
              <w:t>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5517FB" w14:textId="2E53BB5C" w:rsidR="00084C50" w:rsidRPr="00D00987" w:rsidRDefault="00084C50" w:rsidP="002624B6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D00987">
              <w:rPr>
                <w:rFonts w:ascii="Cambria" w:hAnsi="Cambria"/>
                <w:sz w:val="20"/>
                <w:szCs w:val="20"/>
              </w:rPr>
              <w:t>………………………………….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85DA0B" w14:textId="3973B74F" w:rsidR="00084C50" w:rsidRDefault="00084C50" w:rsidP="002624B6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Copywriter</w:t>
            </w:r>
            <w:proofErr w:type="spellEnd"/>
          </w:p>
        </w:tc>
        <w:tc>
          <w:tcPr>
            <w:tcW w:w="72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18EA69B" w14:textId="77777777" w:rsidR="00084C50" w:rsidRDefault="00084C50" w:rsidP="0093792F">
            <w:pPr>
              <w:spacing w:line="276" w:lineRule="auto"/>
              <w:ind w:left="144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O</w:t>
            </w:r>
            <w:r w:rsidRPr="00084C50">
              <w:rPr>
                <w:rFonts w:ascii="Cambria" w:hAnsi="Cambria" w:cs="Arial"/>
                <w:sz w:val="20"/>
                <w:szCs w:val="20"/>
              </w:rPr>
              <w:t xml:space="preserve">soba, która w ciągu ostatnich 3 lat liczonych wstecz od dnia w którym upływa termin składania ofert wykonywała usługi polegające na opracowaniu tekstów reklamowych (np. hasła, slogany, posty, artykuły, scenariusze itd.) </w:t>
            </w:r>
            <w:r w:rsidRPr="00084C50">
              <w:rPr>
                <w:rFonts w:ascii="Cambria" w:hAnsi="Cambria" w:cs="Arial"/>
                <w:b/>
                <w:sz w:val="20"/>
                <w:szCs w:val="20"/>
                <w:u w:val="single"/>
              </w:rPr>
              <w:t>w ramach minimum 3 kampanii, każda zrealizowana w ramach oddzielnej umowy.</w:t>
            </w:r>
          </w:p>
          <w:p w14:paraId="089A8D89" w14:textId="77777777" w:rsidR="00084C50" w:rsidRDefault="00084C50" w:rsidP="00084C50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Powyższe  d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 xml:space="preserve">oświadczenie zostało nabyte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przy realizacji następujący usług: </w:t>
            </w:r>
          </w:p>
          <w:p w14:paraId="2C3472C0" w14:textId="77777777" w:rsidR="00084C50" w:rsidRDefault="00084C50" w:rsidP="00084C50">
            <w:pPr>
              <w:spacing w:line="276" w:lineRule="auto"/>
              <w:ind w:left="144"/>
              <w:jc w:val="both"/>
              <w:rPr>
                <w:rFonts w:ascii="Cambria" w:hAnsi="Cambria" w:cs="Arial"/>
                <w:sz w:val="20"/>
                <w:szCs w:val="20"/>
              </w:rPr>
            </w:pPr>
          </w:p>
          <w:p w14:paraId="7322E924" w14:textId="6FE6AD66" w:rsidR="00084C50" w:rsidRDefault="00084C50" w:rsidP="00084C50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Kampania nr 1: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wykonałem usługę </w:t>
            </w:r>
            <w:r w:rsidRPr="00084C50">
              <w:rPr>
                <w:rFonts w:ascii="Cambria" w:hAnsi="Cambria"/>
                <w:sz w:val="18"/>
                <w:szCs w:val="18"/>
              </w:rPr>
              <w:t>polegając</w:t>
            </w:r>
            <w:r>
              <w:rPr>
                <w:rFonts w:ascii="Cambria" w:hAnsi="Cambria"/>
                <w:sz w:val="18"/>
                <w:szCs w:val="18"/>
              </w:rPr>
              <w:t>ą</w:t>
            </w:r>
            <w:r w:rsidRPr="00084C50">
              <w:rPr>
                <w:rFonts w:ascii="Cambria" w:hAnsi="Cambria"/>
                <w:sz w:val="18"/>
                <w:szCs w:val="18"/>
              </w:rPr>
              <w:t xml:space="preserve"> na opracowaniu tekstów reklamowych (np. hasła, slogany, posty, artykuły, scenariusze itd.)</w:t>
            </w:r>
            <w:r>
              <w:rPr>
                <w:rFonts w:ascii="Cambria" w:hAnsi="Cambria"/>
                <w:sz w:val="18"/>
                <w:szCs w:val="18"/>
              </w:rPr>
              <w:t xml:space="preserve"> w ramach kampanii </w:t>
            </w:r>
            <w:r w:rsidRPr="00084C50">
              <w:rPr>
                <w:rFonts w:ascii="Cambria" w:hAnsi="Cambria"/>
                <w:b/>
                <w:bCs/>
                <w:sz w:val="18"/>
                <w:szCs w:val="18"/>
              </w:rPr>
              <w:t>pod nazwą: ……………………. zleco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ną</w:t>
            </w:r>
            <w:r w:rsidRPr="00084C50">
              <w:rPr>
                <w:rFonts w:ascii="Cambria" w:hAnsi="Cambria"/>
                <w:b/>
                <w:bCs/>
                <w:sz w:val="18"/>
                <w:szCs w:val="18"/>
              </w:rPr>
              <w:t xml:space="preserve"> przez  Zamawiającego: ……………………… którą zrealizowano w dniu ……………………………..</w:t>
            </w:r>
          </w:p>
          <w:p w14:paraId="6479CEBE" w14:textId="77777777" w:rsidR="00084C50" w:rsidRDefault="00084C50" w:rsidP="00084C50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Kampania nr 1: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wykonałem usługę </w:t>
            </w:r>
            <w:r w:rsidRPr="00084C50">
              <w:rPr>
                <w:rFonts w:ascii="Cambria" w:hAnsi="Cambria"/>
                <w:sz w:val="18"/>
                <w:szCs w:val="18"/>
              </w:rPr>
              <w:t>polegając</w:t>
            </w:r>
            <w:r>
              <w:rPr>
                <w:rFonts w:ascii="Cambria" w:hAnsi="Cambria"/>
                <w:sz w:val="18"/>
                <w:szCs w:val="18"/>
              </w:rPr>
              <w:t>ą</w:t>
            </w:r>
            <w:r w:rsidRPr="00084C50">
              <w:rPr>
                <w:rFonts w:ascii="Cambria" w:hAnsi="Cambria"/>
                <w:sz w:val="18"/>
                <w:szCs w:val="18"/>
              </w:rPr>
              <w:t xml:space="preserve"> na opracowaniu tekstów reklamowych (np. hasła, slogany, posty, artykuły, scenariusze itd.)</w:t>
            </w:r>
            <w:r>
              <w:rPr>
                <w:rFonts w:ascii="Cambria" w:hAnsi="Cambria"/>
                <w:sz w:val="18"/>
                <w:szCs w:val="18"/>
              </w:rPr>
              <w:t xml:space="preserve"> w ramach kampanii </w:t>
            </w:r>
            <w:r w:rsidRPr="00084C50">
              <w:rPr>
                <w:rFonts w:ascii="Cambria" w:hAnsi="Cambria"/>
                <w:b/>
                <w:bCs/>
                <w:sz w:val="18"/>
                <w:szCs w:val="18"/>
              </w:rPr>
              <w:t>pod nazwą: ……………………. zleco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ną</w:t>
            </w:r>
            <w:r w:rsidRPr="00084C50">
              <w:rPr>
                <w:rFonts w:ascii="Cambria" w:hAnsi="Cambria"/>
                <w:b/>
                <w:bCs/>
                <w:sz w:val="18"/>
                <w:szCs w:val="18"/>
              </w:rPr>
              <w:t xml:space="preserve"> przez  Zamawiającego: ……………………… którą zrealizowano w dniu ……………………………..</w:t>
            </w:r>
          </w:p>
          <w:p w14:paraId="7F97252B" w14:textId="501A9E7A" w:rsidR="00084C50" w:rsidRPr="00084C50" w:rsidRDefault="00084C50" w:rsidP="00084C50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Kampania nr 1: </w:t>
            </w:r>
            <w:r w:rsidRPr="00DB7E19">
              <w:rPr>
                <w:rFonts w:ascii="Cambria" w:hAnsi="Cambria"/>
                <w:bCs/>
                <w:sz w:val="18"/>
                <w:szCs w:val="18"/>
              </w:rPr>
              <w:t>Oświadczam, że</w:t>
            </w:r>
            <w:r w:rsidRPr="00D23F0E">
              <w:rPr>
                <w:rFonts w:ascii="Cambria" w:hAnsi="Cambria"/>
                <w:sz w:val="18"/>
                <w:szCs w:val="18"/>
              </w:rPr>
              <w:t xml:space="preserve"> w okresie ostatnich 3 lat liczonych wstecz od dnia w którym upływa termin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wykonałem usługę </w:t>
            </w:r>
            <w:r w:rsidRPr="00084C50">
              <w:rPr>
                <w:rFonts w:ascii="Cambria" w:hAnsi="Cambria"/>
                <w:sz w:val="18"/>
                <w:szCs w:val="18"/>
              </w:rPr>
              <w:t>polegając</w:t>
            </w:r>
            <w:r>
              <w:rPr>
                <w:rFonts w:ascii="Cambria" w:hAnsi="Cambria"/>
                <w:sz w:val="18"/>
                <w:szCs w:val="18"/>
              </w:rPr>
              <w:t>ą</w:t>
            </w:r>
            <w:r w:rsidRPr="00084C50">
              <w:rPr>
                <w:rFonts w:ascii="Cambria" w:hAnsi="Cambria"/>
                <w:sz w:val="18"/>
                <w:szCs w:val="18"/>
              </w:rPr>
              <w:t xml:space="preserve"> na opracowaniu tekstów reklamowych (np. hasła, slogany, posty, artykuły, scenariusze itd.)</w:t>
            </w:r>
            <w:r>
              <w:rPr>
                <w:rFonts w:ascii="Cambria" w:hAnsi="Cambria"/>
                <w:sz w:val="18"/>
                <w:szCs w:val="18"/>
              </w:rPr>
              <w:t xml:space="preserve"> w ramach kampanii </w:t>
            </w:r>
            <w:r w:rsidRPr="00084C50">
              <w:rPr>
                <w:rFonts w:ascii="Cambria" w:hAnsi="Cambria"/>
                <w:b/>
                <w:bCs/>
                <w:sz w:val="18"/>
                <w:szCs w:val="18"/>
              </w:rPr>
              <w:t>pod nazwą: ……………………. zleco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ną</w:t>
            </w:r>
            <w:r w:rsidRPr="00084C50">
              <w:rPr>
                <w:rFonts w:ascii="Cambria" w:hAnsi="Cambria"/>
                <w:b/>
                <w:bCs/>
                <w:sz w:val="18"/>
                <w:szCs w:val="18"/>
              </w:rPr>
              <w:t xml:space="preserve"> przez  Zamawiającego: ……………………… którą zrealizowano w dniu ……………………………..</w:t>
            </w:r>
          </w:p>
          <w:p w14:paraId="1E0A9404" w14:textId="5CF9ADD5" w:rsidR="00084C50" w:rsidRDefault="00084C50" w:rsidP="0093792F">
            <w:pPr>
              <w:spacing w:line="276" w:lineRule="auto"/>
              <w:ind w:left="144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6DD23E3" w14:textId="354F0A6F" w:rsidR="00084C50" w:rsidRPr="00D00987" w:rsidRDefault="00084C50" w:rsidP="002624B6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00987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*</w:t>
            </w:r>
          </w:p>
        </w:tc>
      </w:tr>
    </w:tbl>
    <w:p w14:paraId="4E3E3D94" w14:textId="77777777" w:rsidR="00A55E05" w:rsidRPr="00940ADF" w:rsidRDefault="00A55E05" w:rsidP="00A55E05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DB7E19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DB7E19">
        <w:rPr>
          <w:rFonts w:ascii="Cambria" w:hAnsi="Cambria" w:cs="Arial"/>
          <w:sz w:val="18"/>
          <w:szCs w:val="18"/>
        </w:rPr>
        <w:t xml:space="preserve">oświadczam(my), </w:t>
      </w:r>
      <w:r w:rsidRPr="00DB7E19">
        <w:rPr>
          <w:rFonts w:ascii="Cambria" w:hAnsi="Cambria" w:cs="Arial"/>
          <w:b/>
          <w:bCs/>
          <w:sz w:val="18"/>
          <w:szCs w:val="18"/>
        </w:rPr>
        <w:t>że osoba wskazana</w:t>
      </w:r>
      <w:r w:rsidRPr="00DB7E19">
        <w:rPr>
          <w:rFonts w:ascii="Cambria" w:hAnsi="Cambria" w:cs="Arial"/>
          <w:sz w:val="18"/>
          <w:szCs w:val="18"/>
        </w:rPr>
        <w:t xml:space="preserve">, będzie uczestniczyć w wykonywaniu zamówienia i posiada  niezbędne wykształcenie oraz uprawnienia do wykonania przedmiotu zamówienia, wymagane w postawionym warunku w SWZ. </w:t>
      </w:r>
    </w:p>
    <w:p w14:paraId="1C153DD1" w14:textId="7938F7D1" w:rsidR="0021284A" w:rsidRDefault="0032655D" w:rsidP="00D500B3">
      <w:pPr>
        <w:pStyle w:val="Default"/>
        <w:rPr>
          <w:rFonts w:ascii="Cambria" w:hAnsi="Cambria"/>
          <w:sz w:val="18"/>
          <w:szCs w:val="18"/>
        </w:rPr>
      </w:pPr>
      <w:r w:rsidRPr="00CA59A5">
        <w:rPr>
          <w:rFonts w:ascii="Cambria" w:hAnsi="Cambria"/>
          <w:sz w:val="18"/>
          <w:szCs w:val="18"/>
        </w:rPr>
        <w:t>* niepotrzebne skreślić ( jeżeli wykonawca pozostaje w stosunku umowy cywilno prawnej pozostawiamy własne)</w:t>
      </w:r>
      <w:r w:rsidR="00534CF1" w:rsidRPr="00CA59A5">
        <w:rPr>
          <w:rFonts w:ascii="Cambria" w:hAnsi="Cambria"/>
          <w:sz w:val="18"/>
          <w:szCs w:val="18"/>
        </w:rPr>
        <w:tab/>
      </w:r>
    </w:p>
    <w:p w14:paraId="036184B3" w14:textId="77777777" w:rsidR="006C4D9E" w:rsidRDefault="006C4D9E" w:rsidP="006C4D9E">
      <w:pPr>
        <w:spacing w:line="360" w:lineRule="auto"/>
        <w:ind w:left="1006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</w:t>
      </w:r>
      <w:r>
        <w:rPr>
          <w:rFonts w:ascii="Cambria" w:hAnsi="Cambria" w:cs="Arial"/>
          <w:i/>
          <w:sz w:val="16"/>
          <w:szCs w:val="16"/>
        </w:rPr>
        <w:br/>
        <w:t xml:space="preserve">podpisem elektronicznym </w:t>
      </w:r>
    </w:p>
    <w:p w14:paraId="1987F3E1" w14:textId="77777777" w:rsidR="006C4D9E" w:rsidRPr="008D229D" w:rsidRDefault="006C4D9E" w:rsidP="00D500B3">
      <w:pPr>
        <w:pStyle w:val="Default"/>
        <w:rPr>
          <w:rFonts w:ascii="Cambria" w:hAnsi="Cambria"/>
          <w:sz w:val="18"/>
          <w:szCs w:val="18"/>
        </w:rPr>
      </w:pPr>
    </w:p>
    <w:sectPr w:rsidR="006C4D9E" w:rsidRPr="008D229D" w:rsidSect="00FA5718">
      <w:headerReference w:type="default" r:id="rId7"/>
      <w:footerReference w:type="even" r:id="rId8"/>
      <w:footerReference w:type="default" r:id="rId9"/>
      <w:pgSz w:w="16838" w:h="11906" w:orient="landscape"/>
      <w:pgMar w:top="844" w:right="1418" w:bottom="284" w:left="1418" w:header="142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EE3D1" w14:textId="77777777" w:rsidR="003C6E9B" w:rsidRDefault="003C6E9B">
      <w:r>
        <w:separator/>
      </w:r>
    </w:p>
  </w:endnote>
  <w:endnote w:type="continuationSeparator" w:id="0">
    <w:p w14:paraId="3F402F25" w14:textId="77777777" w:rsidR="003C6E9B" w:rsidRDefault="003C6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8811D" w14:textId="77777777" w:rsidR="00DD21E9" w:rsidRDefault="00DD21E9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3E258D" w14:textId="77777777" w:rsidR="00DD21E9" w:rsidRDefault="00DD21E9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3447F" w14:textId="77777777" w:rsidR="00DD21E9" w:rsidRDefault="00DD21E9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5D224" w14:textId="77777777" w:rsidR="003C6E9B" w:rsidRDefault="003C6E9B">
      <w:r>
        <w:separator/>
      </w:r>
    </w:p>
  </w:footnote>
  <w:footnote w:type="continuationSeparator" w:id="0">
    <w:p w14:paraId="7710CC63" w14:textId="77777777" w:rsidR="003C6E9B" w:rsidRDefault="003C6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2E991" w14:textId="7708AAC8" w:rsidR="000F7206" w:rsidRDefault="000F7206" w:rsidP="000F7206">
    <w:pPr>
      <w:pStyle w:val="Nagwek"/>
      <w:tabs>
        <w:tab w:val="clear" w:pos="4536"/>
        <w:tab w:val="clear" w:pos="9072"/>
        <w:tab w:val="left" w:pos="2004"/>
      </w:tabs>
      <w:rPr>
        <w:rFonts w:ascii="Cambria" w:hAnsi="Cambria" w:cs="Arial"/>
        <w:b/>
        <w:sz w:val="20"/>
      </w:rPr>
    </w:pPr>
    <w:bookmarkStart w:id="1" w:name="_Hlk97586066"/>
    <w:bookmarkStart w:id="2" w:name="_Hlk97586067"/>
    <w:r>
      <w:rPr>
        <w:rFonts w:ascii="Cambria" w:hAnsi="Cambria" w:cs="Arial"/>
        <w:b/>
        <w:sz w:val="20"/>
      </w:rPr>
      <w:tab/>
    </w:r>
  </w:p>
  <w:p w14:paraId="7C7E1069" w14:textId="6A86EDFA" w:rsidR="00061E5F" w:rsidRDefault="00061E5F" w:rsidP="00061E5F">
    <w:pPr>
      <w:pStyle w:val="Nagwek"/>
      <w:rPr>
        <w:rFonts w:ascii="Cambria" w:hAnsi="Cambria" w:cs="Arial"/>
        <w:sz w:val="20"/>
        <w:szCs w:val="20"/>
      </w:rPr>
    </w:pPr>
    <w:bookmarkStart w:id="3" w:name="_Hlk217128915"/>
    <w:bookmarkEnd w:id="1"/>
    <w:bookmarkEnd w:id="2"/>
    <w:r w:rsidRPr="004E6B24">
      <w:rPr>
        <w:rFonts w:ascii="Cambria" w:hAnsi="Cambria"/>
        <w:b/>
        <w:noProof/>
        <w:sz w:val="20"/>
        <w:szCs w:val="20"/>
      </w:rPr>
      <w:drawing>
        <wp:inline distT="0" distB="0" distL="0" distR="0" wp14:anchorId="3117E377" wp14:editId="74C2A6D3">
          <wp:extent cx="5752465" cy="819150"/>
          <wp:effectExtent l="0" t="0" r="635" b="0"/>
          <wp:docPr id="1" name="Obraz 1" descr="Opis: C:\Users\NPR-JK\Desktop\FEnIKS\FEniKS logo\FENIKS_RP_UE_RGB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NPR-JK\Desktop\FEnIKS\FEniKS logo\FENIKS_RP_UE_RGB-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489797" w14:textId="77777777" w:rsidR="00061E5F" w:rsidRPr="0071684C" w:rsidRDefault="00061E5F" w:rsidP="00061E5F">
    <w:pPr>
      <w:pStyle w:val="Nagwek"/>
      <w:ind w:firstLine="142"/>
      <w:rPr>
        <w:b/>
      </w:rPr>
    </w:pPr>
    <w:r w:rsidRPr="0071684C">
      <w:rPr>
        <w:rFonts w:ascii="Cambria" w:hAnsi="Cambria" w:cs="Arial"/>
        <w:b/>
        <w:sz w:val="20"/>
        <w:szCs w:val="20"/>
      </w:rPr>
      <w:t xml:space="preserve">Numer </w:t>
    </w:r>
    <w:r w:rsidRPr="0071684C">
      <w:rPr>
        <w:rFonts w:ascii="Cambria" w:hAnsi="Cambria" w:cs="Arial"/>
        <w:b/>
        <w:sz w:val="20"/>
        <w:szCs w:val="20"/>
        <w:lang w:val="pl-PL"/>
      </w:rPr>
      <w:t>referencyjny</w:t>
    </w:r>
    <w:r w:rsidRPr="0071684C">
      <w:rPr>
        <w:rFonts w:ascii="Cambria" w:hAnsi="Cambria" w:cs="Arial"/>
        <w:b/>
        <w:sz w:val="20"/>
        <w:szCs w:val="20"/>
      </w:rPr>
      <w:t>:</w:t>
    </w:r>
    <w:r w:rsidRPr="0071684C"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  <w:lang w:val="pl-PL"/>
      </w:rPr>
      <w:t>AIB.261.2.24.2025</w:t>
    </w:r>
  </w:p>
  <w:bookmarkEnd w:id="3"/>
  <w:p w14:paraId="25A3261C" w14:textId="3C01EE18" w:rsidR="00C752F3" w:rsidRPr="00FB192D" w:rsidRDefault="00C752F3" w:rsidP="00061E5F">
    <w:pPr>
      <w:pStyle w:val="Nagwek"/>
      <w:jc w:val="center"/>
      <w:rPr>
        <w:rFonts w:ascii="Cambria" w:hAnsi="Cambria" w:cs="Arial"/>
        <w:b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47329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08430FA"/>
    <w:multiLevelType w:val="hybridMultilevel"/>
    <w:tmpl w:val="F7984B14"/>
    <w:lvl w:ilvl="0" w:tplc="314A47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C197486"/>
    <w:multiLevelType w:val="hybridMultilevel"/>
    <w:tmpl w:val="F8C0626E"/>
    <w:lvl w:ilvl="0" w:tplc="9266FD0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D6C4B43"/>
    <w:multiLevelType w:val="hybridMultilevel"/>
    <w:tmpl w:val="F8C0626E"/>
    <w:lvl w:ilvl="0" w:tplc="9266FD0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3D178EF"/>
    <w:multiLevelType w:val="hybridMultilevel"/>
    <w:tmpl w:val="8138C8E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A39E962E">
      <w:start w:val="1"/>
      <w:numFmt w:val="bullet"/>
      <w:lvlText w:val=""/>
      <w:lvlJc w:val="left"/>
      <w:pPr>
        <w:ind w:left="3436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6746AC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53695F"/>
    <w:multiLevelType w:val="hybridMultilevel"/>
    <w:tmpl w:val="F8C0626E"/>
    <w:lvl w:ilvl="0" w:tplc="9266FD0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98D6787"/>
    <w:multiLevelType w:val="hybridMultilevel"/>
    <w:tmpl w:val="F8C0626E"/>
    <w:lvl w:ilvl="0" w:tplc="9266FD0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44"/>
  </w:num>
  <w:num w:numId="3">
    <w:abstractNumId w:val="32"/>
  </w:num>
  <w:num w:numId="4">
    <w:abstractNumId w:val="28"/>
  </w:num>
  <w:num w:numId="5">
    <w:abstractNumId w:val="18"/>
  </w:num>
  <w:num w:numId="6">
    <w:abstractNumId w:val="36"/>
  </w:num>
  <w:num w:numId="7">
    <w:abstractNumId w:val="40"/>
  </w:num>
  <w:num w:numId="8">
    <w:abstractNumId w:val="23"/>
  </w:num>
  <w:num w:numId="9">
    <w:abstractNumId w:val="53"/>
  </w:num>
  <w:num w:numId="10">
    <w:abstractNumId w:val="59"/>
  </w:num>
  <w:num w:numId="11">
    <w:abstractNumId w:val="19"/>
  </w:num>
  <w:num w:numId="12">
    <w:abstractNumId w:val="56"/>
  </w:num>
  <w:num w:numId="13">
    <w:abstractNumId w:val="58"/>
  </w:num>
  <w:num w:numId="14">
    <w:abstractNumId w:val="12"/>
  </w:num>
  <w:num w:numId="15">
    <w:abstractNumId w:val="29"/>
  </w:num>
  <w:num w:numId="16">
    <w:abstractNumId w:val="35"/>
  </w:num>
  <w:num w:numId="17">
    <w:abstractNumId w:val="52"/>
  </w:num>
  <w:num w:numId="18">
    <w:abstractNumId w:val="22"/>
  </w:num>
  <w:num w:numId="19">
    <w:abstractNumId w:val="13"/>
  </w:num>
  <w:num w:numId="20">
    <w:abstractNumId w:val="16"/>
  </w:num>
  <w:num w:numId="21">
    <w:abstractNumId w:val="45"/>
  </w:num>
  <w:num w:numId="22">
    <w:abstractNumId w:val="17"/>
  </w:num>
  <w:num w:numId="23">
    <w:abstractNumId w:val="51"/>
  </w:num>
  <w:num w:numId="24">
    <w:abstractNumId w:val="48"/>
  </w:num>
  <w:num w:numId="25">
    <w:abstractNumId w:val="21"/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3"/>
  </w:num>
  <w:num w:numId="32">
    <w:abstractNumId w:val="10"/>
  </w:num>
  <w:num w:numId="33">
    <w:abstractNumId w:val="31"/>
  </w:num>
  <w:num w:numId="34">
    <w:abstractNumId w:val="46"/>
  </w:num>
  <w:num w:numId="35">
    <w:abstractNumId w:val="15"/>
  </w:num>
  <w:num w:numId="36">
    <w:abstractNumId w:val="55"/>
  </w:num>
  <w:num w:numId="37">
    <w:abstractNumId w:val="14"/>
  </w:num>
  <w:num w:numId="38">
    <w:abstractNumId w:val="9"/>
  </w:num>
  <w:num w:numId="39">
    <w:abstractNumId w:val="26"/>
  </w:num>
  <w:num w:numId="40">
    <w:abstractNumId w:val="41"/>
  </w:num>
  <w:num w:numId="41">
    <w:abstractNumId w:val="37"/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27"/>
  </w:num>
  <w:num w:numId="45">
    <w:abstractNumId w:val="11"/>
  </w:num>
  <w:num w:numId="46">
    <w:abstractNumId w:val="47"/>
  </w:num>
  <w:num w:numId="47">
    <w:abstractNumId w:val="20"/>
  </w:num>
  <w:num w:numId="48">
    <w:abstractNumId w:val="34"/>
  </w:num>
  <w:num w:numId="49">
    <w:abstractNumId w:val="24"/>
  </w:num>
  <w:num w:numId="50">
    <w:abstractNumId w:val="50"/>
  </w:num>
  <w:num w:numId="51">
    <w:abstractNumId w:val="57"/>
  </w:num>
  <w:num w:numId="52">
    <w:abstractNumId w:val="2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231AC"/>
    <w:rsid w:val="000239D4"/>
    <w:rsid w:val="00023F47"/>
    <w:rsid w:val="00025659"/>
    <w:rsid w:val="00026E3B"/>
    <w:rsid w:val="00027CE9"/>
    <w:rsid w:val="00027E06"/>
    <w:rsid w:val="00032481"/>
    <w:rsid w:val="00033E37"/>
    <w:rsid w:val="0003578D"/>
    <w:rsid w:val="0003703F"/>
    <w:rsid w:val="000379F7"/>
    <w:rsid w:val="00041617"/>
    <w:rsid w:val="00042263"/>
    <w:rsid w:val="00042B17"/>
    <w:rsid w:val="00044B6B"/>
    <w:rsid w:val="00047EF2"/>
    <w:rsid w:val="00050E71"/>
    <w:rsid w:val="00054BF5"/>
    <w:rsid w:val="000551BC"/>
    <w:rsid w:val="00055851"/>
    <w:rsid w:val="00061E5F"/>
    <w:rsid w:val="00061F88"/>
    <w:rsid w:val="00063849"/>
    <w:rsid w:val="000675E7"/>
    <w:rsid w:val="00070743"/>
    <w:rsid w:val="000726CE"/>
    <w:rsid w:val="00075847"/>
    <w:rsid w:val="00080D85"/>
    <w:rsid w:val="00083030"/>
    <w:rsid w:val="00084151"/>
    <w:rsid w:val="00084C50"/>
    <w:rsid w:val="000858B3"/>
    <w:rsid w:val="00090A82"/>
    <w:rsid w:val="00092772"/>
    <w:rsid w:val="000970DD"/>
    <w:rsid w:val="000A0528"/>
    <w:rsid w:val="000A1940"/>
    <w:rsid w:val="000A1981"/>
    <w:rsid w:val="000A27ED"/>
    <w:rsid w:val="000A2A72"/>
    <w:rsid w:val="000A32BF"/>
    <w:rsid w:val="000A3BB7"/>
    <w:rsid w:val="000A660B"/>
    <w:rsid w:val="000B0B94"/>
    <w:rsid w:val="000B0FF6"/>
    <w:rsid w:val="000B2989"/>
    <w:rsid w:val="000B2EE7"/>
    <w:rsid w:val="000B37AC"/>
    <w:rsid w:val="000B7A4F"/>
    <w:rsid w:val="000C152C"/>
    <w:rsid w:val="000C1FE3"/>
    <w:rsid w:val="000C3646"/>
    <w:rsid w:val="000D40FD"/>
    <w:rsid w:val="000E05B9"/>
    <w:rsid w:val="000E4E2A"/>
    <w:rsid w:val="000E7F53"/>
    <w:rsid w:val="000F5022"/>
    <w:rsid w:val="000F7206"/>
    <w:rsid w:val="0010294D"/>
    <w:rsid w:val="00102A85"/>
    <w:rsid w:val="00102C0C"/>
    <w:rsid w:val="00103155"/>
    <w:rsid w:val="001054D9"/>
    <w:rsid w:val="00111ECF"/>
    <w:rsid w:val="00114AAA"/>
    <w:rsid w:val="00114EE9"/>
    <w:rsid w:val="00115389"/>
    <w:rsid w:val="001201D6"/>
    <w:rsid w:val="001218E1"/>
    <w:rsid w:val="00122276"/>
    <w:rsid w:val="00126E65"/>
    <w:rsid w:val="00131262"/>
    <w:rsid w:val="00131522"/>
    <w:rsid w:val="0013268A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3218"/>
    <w:rsid w:val="001638AA"/>
    <w:rsid w:val="00164F38"/>
    <w:rsid w:val="00165D29"/>
    <w:rsid w:val="00166A04"/>
    <w:rsid w:val="001720B9"/>
    <w:rsid w:val="0017416A"/>
    <w:rsid w:val="00174344"/>
    <w:rsid w:val="00176E50"/>
    <w:rsid w:val="001816EE"/>
    <w:rsid w:val="001866AD"/>
    <w:rsid w:val="001910F8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AA8"/>
    <w:rsid w:val="001C4E52"/>
    <w:rsid w:val="001C67DA"/>
    <w:rsid w:val="001C7926"/>
    <w:rsid w:val="001C7C3F"/>
    <w:rsid w:val="001D6CF9"/>
    <w:rsid w:val="001E319E"/>
    <w:rsid w:val="001E6C02"/>
    <w:rsid w:val="001E6F19"/>
    <w:rsid w:val="001F0E25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172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52F"/>
    <w:rsid w:val="00233770"/>
    <w:rsid w:val="00241840"/>
    <w:rsid w:val="00241C6C"/>
    <w:rsid w:val="002447F6"/>
    <w:rsid w:val="00246A11"/>
    <w:rsid w:val="00252051"/>
    <w:rsid w:val="00254C01"/>
    <w:rsid w:val="00255734"/>
    <w:rsid w:val="00256EDD"/>
    <w:rsid w:val="00257369"/>
    <w:rsid w:val="00261B89"/>
    <w:rsid w:val="002624B6"/>
    <w:rsid w:val="002649E1"/>
    <w:rsid w:val="0026568F"/>
    <w:rsid w:val="0026706B"/>
    <w:rsid w:val="002678AB"/>
    <w:rsid w:val="00271D38"/>
    <w:rsid w:val="00272E2B"/>
    <w:rsid w:val="002814D4"/>
    <w:rsid w:val="002837ED"/>
    <w:rsid w:val="002845DB"/>
    <w:rsid w:val="002953C0"/>
    <w:rsid w:val="002A2237"/>
    <w:rsid w:val="002A2640"/>
    <w:rsid w:val="002A4CEF"/>
    <w:rsid w:val="002A5798"/>
    <w:rsid w:val="002A5876"/>
    <w:rsid w:val="002A7F4E"/>
    <w:rsid w:val="002B6740"/>
    <w:rsid w:val="002C317E"/>
    <w:rsid w:val="002C49D9"/>
    <w:rsid w:val="002C6B65"/>
    <w:rsid w:val="002C75A5"/>
    <w:rsid w:val="002D1F64"/>
    <w:rsid w:val="002D645D"/>
    <w:rsid w:val="002D67E0"/>
    <w:rsid w:val="002D6BEA"/>
    <w:rsid w:val="002D74BE"/>
    <w:rsid w:val="002D7AED"/>
    <w:rsid w:val="002E0A89"/>
    <w:rsid w:val="002E1261"/>
    <w:rsid w:val="002F0291"/>
    <w:rsid w:val="002F16D6"/>
    <w:rsid w:val="002F26C4"/>
    <w:rsid w:val="002F79CA"/>
    <w:rsid w:val="003008FD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2F46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4AEE"/>
    <w:rsid w:val="00365834"/>
    <w:rsid w:val="003664B8"/>
    <w:rsid w:val="00366630"/>
    <w:rsid w:val="00367880"/>
    <w:rsid w:val="00367A44"/>
    <w:rsid w:val="003743D2"/>
    <w:rsid w:val="003809D8"/>
    <w:rsid w:val="00382285"/>
    <w:rsid w:val="00382504"/>
    <w:rsid w:val="00383D3C"/>
    <w:rsid w:val="00384043"/>
    <w:rsid w:val="00386C8E"/>
    <w:rsid w:val="00387243"/>
    <w:rsid w:val="00392B0F"/>
    <w:rsid w:val="00392B43"/>
    <w:rsid w:val="00392F4F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3C37"/>
    <w:rsid w:val="003C48F1"/>
    <w:rsid w:val="003C4B19"/>
    <w:rsid w:val="003C659A"/>
    <w:rsid w:val="003C6E9B"/>
    <w:rsid w:val="003C7514"/>
    <w:rsid w:val="003D1ED1"/>
    <w:rsid w:val="003D4FCB"/>
    <w:rsid w:val="003E4162"/>
    <w:rsid w:val="003E464A"/>
    <w:rsid w:val="003E719D"/>
    <w:rsid w:val="003F0669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07B1A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37ADE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48D7"/>
    <w:rsid w:val="00460E98"/>
    <w:rsid w:val="00460EBC"/>
    <w:rsid w:val="004617BB"/>
    <w:rsid w:val="00461FBB"/>
    <w:rsid w:val="00462A4F"/>
    <w:rsid w:val="004639B5"/>
    <w:rsid w:val="0046644D"/>
    <w:rsid w:val="0047062C"/>
    <w:rsid w:val="004748C0"/>
    <w:rsid w:val="00476528"/>
    <w:rsid w:val="00477ADD"/>
    <w:rsid w:val="00480774"/>
    <w:rsid w:val="004807CF"/>
    <w:rsid w:val="004825FF"/>
    <w:rsid w:val="00483B12"/>
    <w:rsid w:val="00485B52"/>
    <w:rsid w:val="00490F36"/>
    <w:rsid w:val="004934C5"/>
    <w:rsid w:val="00493D06"/>
    <w:rsid w:val="00494A82"/>
    <w:rsid w:val="00494BF8"/>
    <w:rsid w:val="0049534F"/>
    <w:rsid w:val="0049543B"/>
    <w:rsid w:val="004A1963"/>
    <w:rsid w:val="004A50BC"/>
    <w:rsid w:val="004A57A5"/>
    <w:rsid w:val="004A731F"/>
    <w:rsid w:val="004A749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22E1"/>
    <w:rsid w:val="004D4CCE"/>
    <w:rsid w:val="004D534E"/>
    <w:rsid w:val="004D63E9"/>
    <w:rsid w:val="004E3410"/>
    <w:rsid w:val="004E4827"/>
    <w:rsid w:val="004E5DD6"/>
    <w:rsid w:val="004E6D1D"/>
    <w:rsid w:val="004E7F7A"/>
    <w:rsid w:val="004F1DB6"/>
    <w:rsid w:val="004F24C8"/>
    <w:rsid w:val="004F2BCC"/>
    <w:rsid w:val="004F31B5"/>
    <w:rsid w:val="004F4AC8"/>
    <w:rsid w:val="00500D3B"/>
    <w:rsid w:val="005038D7"/>
    <w:rsid w:val="00506BA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CF1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94D"/>
    <w:rsid w:val="005708CB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1E12"/>
    <w:rsid w:val="005B588A"/>
    <w:rsid w:val="005C02F8"/>
    <w:rsid w:val="005C10BB"/>
    <w:rsid w:val="005C13F5"/>
    <w:rsid w:val="005C180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4615"/>
    <w:rsid w:val="00644938"/>
    <w:rsid w:val="00645158"/>
    <w:rsid w:val="0064532E"/>
    <w:rsid w:val="00645B81"/>
    <w:rsid w:val="006524E0"/>
    <w:rsid w:val="00652ADE"/>
    <w:rsid w:val="0065381F"/>
    <w:rsid w:val="006542AE"/>
    <w:rsid w:val="00657045"/>
    <w:rsid w:val="006575DF"/>
    <w:rsid w:val="006615B0"/>
    <w:rsid w:val="0066323E"/>
    <w:rsid w:val="00663477"/>
    <w:rsid w:val="00664AC0"/>
    <w:rsid w:val="00666E2C"/>
    <w:rsid w:val="00667F63"/>
    <w:rsid w:val="00670104"/>
    <w:rsid w:val="006701F1"/>
    <w:rsid w:val="00672FAA"/>
    <w:rsid w:val="00672FE6"/>
    <w:rsid w:val="0067561C"/>
    <w:rsid w:val="006800B9"/>
    <w:rsid w:val="00680380"/>
    <w:rsid w:val="00681012"/>
    <w:rsid w:val="00682577"/>
    <w:rsid w:val="00682CD1"/>
    <w:rsid w:val="00683021"/>
    <w:rsid w:val="00685194"/>
    <w:rsid w:val="006857FC"/>
    <w:rsid w:val="00685B3C"/>
    <w:rsid w:val="00685B8D"/>
    <w:rsid w:val="0068677E"/>
    <w:rsid w:val="006931D7"/>
    <w:rsid w:val="00694955"/>
    <w:rsid w:val="00695211"/>
    <w:rsid w:val="006952AC"/>
    <w:rsid w:val="00696298"/>
    <w:rsid w:val="00697CEE"/>
    <w:rsid w:val="006A488B"/>
    <w:rsid w:val="006A54A8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4D9E"/>
    <w:rsid w:val="006C5B73"/>
    <w:rsid w:val="006D0804"/>
    <w:rsid w:val="006D16F2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60CC"/>
    <w:rsid w:val="006E7876"/>
    <w:rsid w:val="006E797B"/>
    <w:rsid w:val="006E7E6C"/>
    <w:rsid w:val="006F02D0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9A4"/>
    <w:rsid w:val="00720FCE"/>
    <w:rsid w:val="00722E1D"/>
    <w:rsid w:val="00725372"/>
    <w:rsid w:val="00726221"/>
    <w:rsid w:val="007308DE"/>
    <w:rsid w:val="00730CDE"/>
    <w:rsid w:val="0073327C"/>
    <w:rsid w:val="00733CAF"/>
    <w:rsid w:val="00734D6E"/>
    <w:rsid w:val="007358E6"/>
    <w:rsid w:val="00737587"/>
    <w:rsid w:val="00737FB8"/>
    <w:rsid w:val="00747E30"/>
    <w:rsid w:val="00750A35"/>
    <w:rsid w:val="0075289B"/>
    <w:rsid w:val="007548DB"/>
    <w:rsid w:val="0075499B"/>
    <w:rsid w:val="00755404"/>
    <w:rsid w:val="007572CC"/>
    <w:rsid w:val="00760F63"/>
    <w:rsid w:val="007612B3"/>
    <w:rsid w:val="00762138"/>
    <w:rsid w:val="007646D7"/>
    <w:rsid w:val="00767954"/>
    <w:rsid w:val="00767A53"/>
    <w:rsid w:val="00770C2E"/>
    <w:rsid w:val="00771D75"/>
    <w:rsid w:val="007763E7"/>
    <w:rsid w:val="00776B7B"/>
    <w:rsid w:val="00777472"/>
    <w:rsid w:val="00780A2C"/>
    <w:rsid w:val="007815A6"/>
    <w:rsid w:val="007846C4"/>
    <w:rsid w:val="00784738"/>
    <w:rsid w:val="00785927"/>
    <w:rsid w:val="00785B61"/>
    <w:rsid w:val="007877E3"/>
    <w:rsid w:val="00787E16"/>
    <w:rsid w:val="00792EE6"/>
    <w:rsid w:val="00793775"/>
    <w:rsid w:val="0079444B"/>
    <w:rsid w:val="00796806"/>
    <w:rsid w:val="007A0335"/>
    <w:rsid w:val="007A0BA7"/>
    <w:rsid w:val="007A19F6"/>
    <w:rsid w:val="007A40D8"/>
    <w:rsid w:val="007A4887"/>
    <w:rsid w:val="007A7C26"/>
    <w:rsid w:val="007B21B2"/>
    <w:rsid w:val="007C0CCF"/>
    <w:rsid w:val="007C4815"/>
    <w:rsid w:val="007C73C6"/>
    <w:rsid w:val="007D0E71"/>
    <w:rsid w:val="007D29F5"/>
    <w:rsid w:val="007D2EDC"/>
    <w:rsid w:val="007D5BE1"/>
    <w:rsid w:val="007D5D10"/>
    <w:rsid w:val="007E08D6"/>
    <w:rsid w:val="007E6310"/>
    <w:rsid w:val="007F0EBC"/>
    <w:rsid w:val="007F1066"/>
    <w:rsid w:val="007F1D5D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085D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74C"/>
    <w:rsid w:val="00872D84"/>
    <w:rsid w:val="00880D10"/>
    <w:rsid w:val="00892186"/>
    <w:rsid w:val="0089354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6232"/>
    <w:rsid w:val="008C5A0B"/>
    <w:rsid w:val="008C5EBB"/>
    <w:rsid w:val="008C6142"/>
    <w:rsid w:val="008C7516"/>
    <w:rsid w:val="008D1ABD"/>
    <w:rsid w:val="008D229D"/>
    <w:rsid w:val="008D38B4"/>
    <w:rsid w:val="008D5AC9"/>
    <w:rsid w:val="008D7041"/>
    <w:rsid w:val="008E5B27"/>
    <w:rsid w:val="008E777E"/>
    <w:rsid w:val="008F0BFB"/>
    <w:rsid w:val="008F21F2"/>
    <w:rsid w:val="008F2E6F"/>
    <w:rsid w:val="008F35CE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685"/>
    <w:rsid w:val="009218A5"/>
    <w:rsid w:val="00921AA6"/>
    <w:rsid w:val="00921B5B"/>
    <w:rsid w:val="00922357"/>
    <w:rsid w:val="00925FAA"/>
    <w:rsid w:val="00926A77"/>
    <w:rsid w:val="00927924"/>
    <w:rsid w:val="00930CC4"/>
    <w:rsid w:val="0093458C"/>
    <w:rsid w:val="00936437"/>
    <w:rsid w:val="00937018"/>
    <w:rsid w:val="009370DA"/>
    <w:rsid w:val="0093792F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397E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70AA"/>
    <w:rsid w:val="009A0530"/>
    <w:rsid w:val="009A32D4"/>
    <w:rsid w:val="009A410D"/>
    <w:rsid w:val="009A4C9A"/>
    <w:rsid w:val="009A5616"/>
    <w:rsid w:val="009A63E0"/>
    <w:rsid w:val="009B1AB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4FF0"/>
    <w:rsid w:val="009D5F18"/>
    <w:rsid w:val="009D6C0A"/>
    <w:rsid w:val="009D7998"/>
    <w:rsid w:val="009E13F4"/>
    <w:rsid w:val="009E3077"/>
    <w:rsid w:val="009E3C0C"/>
    <w:rsid w:val="009E6B1D"/>
    <w:rsid w:val="009F1556"/>
    <w:rsid w:val="009F246A"/>
    <w:rsid w:val="009F3788"/>
    <w:rsid w:val="009F41F4"/>
    <w:rsid w:val="009F7330"/>
    <w:rsid w:val="00A01864"/>
    <w:rsid w:val="00A0223C"/>
    <w:rsid w:val="00A031C9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26D5D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0F61"/>
    <w:rsid w:val="00A55E05"/>
    <w:rsid w:val="00A56E14"/>
    <w:rsid w:val="00A578F5"/>
    <w:rsid w:val="00A6013A"/>
    <w:rsid w:val="00A60544"/>
    <w:rsid w:val="00A62E79"/>
    <w:rsid w:val="00A65D26"/>
    <w:rsid w:val="00A71CB4"/>
    <w:rsid w:val="00A72243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0A43"/>
    <w:rsid w:val="00AA4266"/>
    <w:rsid w:val="00AB2527"/>
    <w:rsid w:val="00AC1C95"/>
    <w:rsid w:val="00AC2553"/>
    <w:rsid w:val="00AC2D83"/>
    <w:rsid w:val="00AC4555"/>
    <w:rsid w:val="00AC4C9D"/>
    <w:rsid w:val="00AC5669"/>
    <w:rsid w:val="00AC754C"/>
    <w:rsid w:val="00AC780F"/>
    <w:rsid w:val="00AD34D0"/>
    <w:rsid w:val="00AD3D26"/>
    <w:rsid w:val="00AD3D97"/>
    <w:rsid w:val="00AD55FC"/>
    <w:rsid w:val="00AE02C5"/>
    <w:rsid w:val="00AE0C54"/>
    <w:rsid w:val="00AE1DEB"/>
    <w:rsid w:val="00AE25F5"/>
    <w:rsid w:val="00AE267D"/>
    <w:rsid w:val="00AE3179"/>
    <w:rsid w:val="00AE49E3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1CAB"/>
    <w:rsid w:val="00B02E5B"/>
    <w:rsid w:val="00B0402C"/>
    <w:rsid w:val="00B044D9"/>
    <w:rsid w:val="00B04961"/>
    <w:rsid w:val="00B04E14"/>
    <w:rsid w:val="00B056A9"/>
    <w:rsid w:val="00B112AB"/>
    <w:rsid w:val="00B119CC"/>
    <w:rsid w:val="00B11C33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0193"/>
    <w:rsid w:val="00B30BCB"/>
    <w:rsid w:val="00B325D8"/>
    <w:rsid w:val="00B333E3"/>
    <w:rsid w:val="00B3383A"/>
    <w:rsid w:val="00B36246"/>
    <w:rsid w:val="00B40125"/>
    <w:rsid w:val="00B4095C"/>
    <w:rsid w:val="00B458AB"/>
    <w:rsid w:val="00B45AA8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209"/>
    <w:rsid w:val="00B7769F"/>
    <w:rsid w:val="00B80786"/>
    <w:rsid w:val="00B80B1E"/>
    <w:rsid w:val="00B828B4"/>
    <w:rsid w:val="00B83427"/>
    <w:rsid w:val="00B83ED6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0F96"/>
    <w:rsid w:val="00BB19B8"/>
    <w:rsid w:val="00BB7015"/>
    <w:rsid w:val="00BC0322"/>
    <w:rsid w:val="00BC077D"/>
    <w:rsid w:val="00BC4A55"/>
    <w:rsid w:val="00BD1112"/>
    <w:rsid w:val="00BD2D8F"/>
    <w:rsid w:val="00BD5016"/>
    <w:rsid w:val="00BD58A4"/>
    <w:rsid w:val="00BD7949"/>
    <w:rsid w:val="00BE087A"/>
    <w:rsid w:val="00BE0A7B"/>
    <w:rsid w:val="00BE28EE"/>
    <w:rsid w:val="00BE38A8"/>
    <w:rsid w:val="00BF0427"/>
    <w:rsid w:val="00BF15F1"/>
    <w:rsid w:val="00BF1BAE"/>
    <w:rsid w:val="00BF3244"/>
    <w:rsid w:val="00BF353D"/>
    <w:rsid w:val="00BF3641"/>
    <w:rsid w:val="00BF6EFD"/>
    <w:rsid w:val="00BF78FD"/>
    <w:rsid w:val="00C015A6"/>
    <w:rsid w:val="00C0164D"/>
    <w:rsid w:val="00C02FE9"/>
    <w:rsid w:val="00C0613F"/>
    <w:rsid w:val="00C10C91"/>
    <w:rsid w:val="00C12D87"/>
    <w:rsid w:val="00C14458"/>
    <w:rsid w:val="00C14580"/>
    <w:rsid w:val="00C153BB"/>
    <w:rsid w:val="00C179E7"/>
    <w:rsid w:val="00C219F3"/>
    <w:rsid w:val="00C22E1C"/>
    <w:rsid w:val="00C22F62"/>
    <w:rsid w:val="00C24130"/>
    <w:rsid w:val="00C244CC"/>
    <w:rsid w:val="00C244E8"/>
    <w:rsid w:val="00C27669"/>
    <w:rsid w:val="00C27BFA"/>
    <w:rsid w:val="00C300AC"/>
    <w:rsid w:val="00C30CE0"/>
    <w:rsid w:val="00C31DF3"/>
    <w:rsid w:val="00C31EC8"/>
    <w:rsid w:val="00C34684"/>
    <w:rsid w:val="00C34DE1"/>
    <w:rsid w:val="00C353CF"/>
    <w:rsid w:val="00C359DA"/>
    <w:rsid w:val="00C424FC"/>
    <w:rsid w:val="00C4348A"/>
    <w:rsid w:val="00C451BB"/>
    <w:rsid w:val="00C51F8C"/>
    <w:rsid w:val="00C5533B"/>
    <w:rsid w:val="00C57F0E"/>
    <w:rsid w:val="00C615A9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38B5"/>
    <w:rsid w:val="00C74421"/>
    <w:rsid w:val="00C752F3"/>
    <w:rsid w:val="00C7601A"/>
    <w:rsid w:val="00C7771A"/>
    <w:rsid w:val="00C810D6"/>
    <w:rsid w:val="00C82F0B"/>
    <w:rsid w:val="00C859C8"/>
    <w:rsid w:val="00C9266C"/>
    <w:rsid w:val="00C97C1D"/>
    <w:rsid w:val="00CA152F"/>
    <w:rsid w:val="00CA23A0"/>
    <w:rsid w:val="00CA4619"/>
    <w:rsid w:val="00CA59A5"/>
    <w:rsid w:val="00CA63D8"/>
    <w:rsid w:val="00CB49E0"/>
    <w:rsid w:val="00CB4D04"/>
    <w:rsid w:val="00CB6C60"/>
    <w:rsid w:val="00CC09BF"/>
    <w:rsid w:val="00CC0B5D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56F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07B8"/>
    <w:rsid w:val="00CF2816"/>
    <w:rsid w:val="00CF2B9E"/>
    <w:rsid w:val="00CF2E3A"/>
    <w:rsid w:val="00CF3E72"/>
    <w:rsid w:val="00D00987"/>
    <w:rsid w:val="00D02BE8"/>
    <w:rsid w:val="00D04517"/>
    <w:rsid w:val="00D0511E"/>
    <w:rsid w:val="00D1025F"/>
    <w:rsid w:val="00D12DCC"/>
    <w:rsid w:val="00D14073"/>
    <w:rsid w:val="00D1415B"/>
    <w:rsid w:val="00D14DCB"/>
    <w:rsid w:val="00D16E6D"/>
    <w:rsid w:val="00D21E51"/>
    <w:rsid w:val="00D22BE4"/>
    <w:rsid w:val="00D24228"/>
    <w:rsid w:val="00D2542B"/>
    <w:rsid w:val="00D25F02"/>
    <w:rsid w:val="00D263C2"/>
    <w:rsid w:val="00D26C21"/>
    <w:rsid w:val="00D271C0"/>
    <w:rsid w:val="00D3072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0B3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2AE7"/>
    <w:rsid w:val="00D7316F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B3B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42DA"/>
    <w:rsid w:val="00DA509A"/>
    <w:rsid w:val="00DA7D1F"/>
    <w:rsid w:val="00DA7DDD"/>
    <w:rsid w:val="00DB17AA"/>
    <w:rsid w:val="00DB1FC3"/>
    <w:rsid w:val="00DB2AC9"/>
    <w:rsid w:val="00DB394F"/>
    <w:rsid w:val="00DB3C30"/>
    <w:rsid w:val="00DB4210"/>
    <w:rsid w:val="00DB4875"/>
    <w:rsid w:val="00DB6A11"/>
    <w:rsid w:val="00DB6B37"/>
    <w:rsid w:val="00DB7F36"/>
    <w:rsid w:val="00DC067B"/>
    <w:rsid w:val="00DC08B6"/>
    <w:rsid w:val="00DC2739"/>
    <w:rsid w:val="00DC3754"/>
    <w:rsid w:val="00DC6FCE"/>
    <w:rsid w:val="00DD0167"/>
    <w:rsid w:val="00DD21E9"/>
    <w:rsid w:val="00DD2EAB"/>
    <w:rsid w:val="00DD3005"/>
    <w:rsid w:val="00DD3AAC"/>
    <w:rsid w:val="00DD4B96"/>
    <w:rsid w:val="00DE0673"/>
    <w:rsid w:val="00DE5733"/>
    <w:rsid w:val="00DE67E4"/>
    <w:rsid w:val="00DE6A89"/>
    <w:rsid w:val="00DE7538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0FB6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1DD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1DD8"/>
    <w:rsid w:val="00EA225A"/>
    <w:rsid w:val="00EA2BDF"/>
    <w:rsid w:val="00EA4C1A"/>
    <w:rsid w:val="00EB1584"/>
    <w:rsid w:val="00EB26BF"/>
    <w:rsid w:val="00EB567B"/>
    <w:rsid w:val="00EB5DC0"/>
    <w:rsid w:val="00EB6A66"/>
    <w:rsid w:val="00EB6F6F"/>
    <w:rsid w:val="00EC0503"/>
    <w:rsid w:val="00EC1621"/>
    <w:rsid w:val="00EC3BBC"/>
    <w:rsid w:val="00EC4352"/>
    <w:rsid w:val="00EC538A"/>
    <w:rsid w:val="00ED0B33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312"/>
    <w:rsid w:val="00EF2963"/>
    <w:rsid w:val="00EF3594"/>
    <w:rsid w:val="00EF39FF"/>
    <w:rsid w:val="00F0084C"/>
    <w:rsid w:val="00F042DF"/>
    <w:rsid w:val="00F05931"/>
    <w:rsid w:val="00F05BE3"/>
    <w:rsid w:val="00F05C67"/>
    <w:rsid w:val="00F11020"/>
    <w:rsid w:val="00F1323B"/>
    <w:rsid w:val="00F14335"/>
    <w:rsid w:val="00F21C6C"/>
    <w:rsid w:val="00F21EE8"/>
    <w:rsid w:val="00F226D3"/>
    <w:rsid w:val="00F237E1"/>
    <w:rsid w:val="00F26F8C"/>
    <w:rsid w:val="00F31F89"/>
    <w:rsid w:val="00F3327F"/>
    <w:rsid w:val="00F35450"/>
    <w:rsid w:val="00F359C3"/>
    <w:rsid w:val="00F37CEB"/>
    <w:rsid w:val="00F4024A"/>
    <w:rsid w:val="00F4067B"/>
    <w:rsid w:val="00F41D8C"/>
    <w:rsid w:val="00F41E2A"/>
    <w:rsid w:val="00F45126"/>
    <w:rsid w:val="00F455E4"/>
    <w:rsid w:val="00F45687"/>
    <w:rsid w:val="00F51154"/>
    <w:rsid w:val="00F529B0"/>
    <w:rsid w:val="00F53E1F"/>
    <w:rsid w:val="00F54288"/>
    <w:rsid w:val="00F55344"/>
    <w:rsid w:val="00F55409"/>
    <w:rsid w:val="00F5770D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97"/>
    <w:rsid w:val="00F920EB"/>
    <w:rsid w:val="00F92B36"/>
    <w:rsid w:val="00F92BD6"/>
    <w:rsid w:val="00FA12D9"/>
    <w:rsid w:val="00FA1C7E"/>
    <w:rsid w:val="00FA49A1"/>
    <w:rsid w:val="00FA5718"/>
    <w:rsid w:val="00FB1331"/>
    <w:rsid w:val="00FB192D"/>
    <w:rsid w:val="00FB2E1F"/>
    <w:rsid w:val="00FB4F12"/>
    <w:rsid w:val="00FC1C2E"/>
    <w:rsid w:val="00FC51CC"/>
    <w:rsid w:val="00FD0F46"/>
    <w:rsid w:val="00FD24DC"/>
    <w:rsid w:val="00FD2552"/>
    <w:rsid w:val="00FD27EC"/>
    <w:rsid w:val="00FD5CB9"/>
    <w:rsid w:val="00FD77B3"/>
    <w:rsid w:val="00FE2A5A"/>
    <w:rsid w:val="00FE39AD"/>
    <w:rsid w:val="00FE3D47"/>
    <w:rsid w:val="00FE4CFE"/>
    <w:rsid w:val="00FF1B19"/>
    <w:rsid w:val="00FF27A4"/>
    <w:rsid w:val="00FF4295"/>
    <w:rsid w:val="00FF5272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EBC144"/>
  <w15:docId w15:val="{1B6860A7-A322-4207-8227-DB15B7DA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customStyle="1" w:styleId="Teksttreci8">
    <w:name w:val="Tekst treści (8)_"/>
    <w:link w:val="Teksttreci80"/>
    <w:rsid w:val="001638A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1638AA"/>
    <w:pPr>
      <w:widowControl w:val="0"/>
      <w:shd w:val="clear" w:color="auto" w:fill="FFFFFF"/>
      <w:spacing w:before="240" w:line="264" w:lineRule="exact"/>
      <w:ind w:hanging="360"/>
    </w:pPr>
    <w:rPr>
      <w:rFonts w:ascii="Calibri" w:eastAsia="Calibri" w:hAnsi="Calibri"/>
      <w:i/>
      <w:iCs/>
      <w:sz w:val="20"/>
      <w:szCs w:val="20"/>
      <w:lang w:val="x-none" w:eastAsia="x-none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6857FC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4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957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User</cp:lastModifiedBy>
  <cp:revision>15</cp:revision>
  <cp:lastPrinted>2025-05-12T11:18:00Z</cp:lastPrinted>
  <dcterms:created xsi:type="dcterms:W3CDTF">2025-09-04T14:48:00Z</dcterms:created>
  <dcterms:modified xsi:type="dcterms:W3CDTF">2025-12-31T06:52:00Z</dcterms:modified>
</cp:coreProperties>
</file>